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19030" w14:textId="77777777" w:rsidR="00916D86" w:rsidRPr="00FF4D77" w:rsidRDefault="00000000">
      <w:pPr>
        <w:pStyle w:val="Nadpis1"/>
        <w:jc w:val="center"/>
        <w:rPr>
          <w:sz w:val="32"/>
          <w:szCs w:val="32"/>
        </w:rPr>
      </w:pPr>
      <w:r w:rsidRPr="00FF4D77">
        <w:rPr>
          <w:sz w:val="32"/>
          <w:szCs w:val="32"/>
        </w:rPr>
        <w:t>Názov príspevku</w:t>
      </w:r>
    </w:p>
    <w:p w14:paraId="68953AAE" w14:textId="15C569C9" w:rsidR="00916D86" w:rsidRDefault="00000000">
      <w:r>
        <w:t>Meno autora 1, Meno autora 2</w:t>
      </w:r>
      <w:r>
        <w:br/>
        <w:t>Inštitúcia autora 1, Inštitúcia autora 2</w:t>
      </w:r>
      <w:r>
        <w:br/>
        <w:t>email1@</w:t>
      </w:r>
      <w:r w:rsidR="00FF4D77">
        <w:t>príklad</w:t>
      </w:r>
      <w:r>
        <w:t>.</w:t>
      </w:r>
      <w:r w:rsidR="00FF4D77">
        <w:t>sk</w:t>
      </w:r>
      <w:r>
        <w:t>, email2@</w:t>
      </w:r>
      <w:r w:rsidR="00FF4D77">
        <w:t>príklad</w:t>
      </w:r>
      <w:r>
        <w:t>.</w:t>
      </w:r>
      <w:r w:rsidR="00FF4D77">
        <w:t>sk</w:t>
      </w:r>
    </w:p>
    <w:p w14:paraId="3FF91CB9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Abstrakt</w:t>
      </w:r>
    </w:p>
    <w:p w14:paraId="52CFB42E" w14:textId="77777777" w:rsidR="00916D86" w:rsidRDefault="00000000">
      <w:r>
        <w:t>Maximálne 200 slov.</w:t>
      </w:r>
    </w:p>
    <w:p w14:paraId="054033CA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Kľúčové slová</w:t>
      </w:r>
    </w:p>
    <w:p w14:paraId="0B0F6F27" w14:textId="47DBD9CC" w:rsidR="00916D86" w:rsidRDefault="00000000">
      <w:r>
        <w:t xml:space="preserve">Maximálne 3-5 kľúčových slov oddelených </w:t>
      </w:r>
      <w:r w:rsidR="00FF4D77">
        <w:t>bodkou</w:t>
      </w:r>
      <w:r>
        <w:t>.</w:t>
      </w:r>
    </w:p>
    <w:p w14:paraId="6A27E96E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Úvod</w:t>
      </w:r>
    </w:p>
    <w:p w14:paraId="18331EFE" w14:textId="77777777" w:rsidR="00916D86" w:rsidRDefault="00000000">
      <w:r>
        <w:t>Tu začína hlavný text článku.</w:t>
      </w:r>
    </w:p>
    <w:p w14:paraId="1BFAC169" w14:textId="34305591" w:rsidR="002D1ADA" w:rsidRPr="002D1ADA" w:rsidRDefault="002D1ADA" w:rsidP="002D1ADA">
      <w:pPr>
        <w:pStyle w:val="Nadpis2"/>
        <w:rPr>
          <w:sz w:val="24"/>
          <w:szCs w:val="24"/>
        </w:rPr>
      </w:pPr>
      <w:r>
        <w:rPr>
          <w:sz w:val="24"/>
          <w:szCs w:val="24"/>
        </w:rPr>
        <w:t>Názov kapitoly</w:t>
      </w:r>
    </w:p>
    <w:p w14:paraId="27D19A06" w14:textId="379EE938" w:rsidR="00916D86" w:rsidRDefault="002D1ADA">
      <w:r>
        <w:t>Analýza problematiky.</w:t>
      </w:r>
    </w:p>
    <w:p w14:paraId="2F0E9B8B" w14:textId="359DF502" w:rsidR="00916D86" w:rsidRPr="00FF4D77" w:rsidRDefault="002D1ADA">
      <w:pPr>
        <w:pStyle w:val="Nadpis2"/>
        <w:rPr>
          <w:sz w:val="24"/>
          <w:szCs w:val="24"/>
        </w:rPr>
      </w:pPr>
      <w:r>
        <w:rPr>
          <w:sz w:val="24"/>
          <w:szCs w:val="24"/>
        </w:rPr>
        <w:t>Názov kapitoly</w:t>
      </w:r>
    </w:p>
    <w:p w14:paraId="5E71E249" w14:textId="2FCF85EA" w:rsidR="00916D86" w:rsidRDefault="002D1ADA">
      <w:r>
        <w:t>Analýza problematiky.</w:t>
      </w:r>
    </w:p>
    <w:p w14:paraId="5202EC9A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Záver</w:t>
      </w:r>
    </w:p>
    <w:p w14:paraId="553BA0DE" w14:textId="77777777" w:rsidR="00916D86" w:rsidRDefault="00000000">
      <w:r>
        <w:t>Zhrnutie a hlavné zistenia článku.</w:t>
      </w:r>
    </w:p>
    <w:p w14:paraId="6B974514" w14:textId="77777777" w:rsidR="00916D86" w:rsidRPr="00FF4D77" w:rsidRDefault="00000000">
      <w:pPr>
        <w:pStyle w:val="Nadpis2"/>
        <w:rPr>
          <w:sz w:val="24"/>
          <w:szCs w:val="24"/>
        </w:rPr>
      </w:pPr>
      <w:r w:rsidRPr="00FF4D77">
        <w:rPr>
          <w:sz w:val="24"/>
          <w:szCs w:val="24"/>
        </w:rPr>
        <w:t>Zoznam bibliografických odkazov</w:t>
      </w:r>
    </w:p>
    <w:p w14:paraId="254207B4" w14:textId="1FE1E1D3" w:rsidR="00916D86" w:rsidRDefault="00000000">
      <w:r>
        <w:t xml:space="preserve">Dodržte štýl citovania </w:t>
      </w:r>
      <w:hyperlink r:id="rId6" w:history="1">
        <w:r w:rsidR="00916D86" w:rsidRPr="00FF4D77">
          <w:rPr>
            <w:rStyle w:val="Hypertextovprepojenie"/>
          </w:rPr>
          <w:t>podľa požiadaviek organizátora</w:t>
        </w:r>
      </w:hyperlink>
      <w:r>
        <w:t>.</w:t>
      </w:r>
    </w:p>
    <w:sectPr w:rsidR="00916D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zo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zo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Zo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Zo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0384891">
    <w:abstractNumId w:val="8"/>
  </w:num>
  <w:num w:numId="2" w16cid:durableId="1741170895">
    <w:abstractNumId w:val="6"/>
  </w:num>
  <w:num w:numId="3" w16cid:durableId="878665252">
    <w:abstractNumId w:val="5"/>
  </w:num>
  <w:num w:numId="4" w16cid:durableId="280578923">
    <w:abstractNumId w:val="4"/>
  </w:num>
  <w:num w:numId="5" w16cid:durableId="780691025">
    <w:abstractNumId w:val="7"/>
  </w:num>
  <w:num w:numId="6" w16cid:durableId="1251621511">
    <w:abstractNumId w:val="3"/>
  </w:num>
  <w:num w:numId="7" w16cid:durableId="1487554542">
    <w:abstractNumId w:val="2"/>
  </w:num>
  <w:num w:numId="8" w16cid:durableId="743575286">
    <w:abstractNumId w:val="1"/>
  </w:num>
  <w:num w:numId="9" w16cid:durableId="194715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612D"/>
    <w:rsid w:val="0015074B"/>
    <w:rsid w:val="0029639D"/>
    <w:rsid w:val="002D1ADA"/>
    <w:rsid w:val="00326F90"/>
    <w:rsid w:val="00916D86"/>
    <w:rsid w:val="00AA1D8D"/>
    <w:rsid w:val="00B47730"/>
    <w:rsid w:val="00CB0664"/>
    <w:rsid w:val="00FC693F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97A27"/>
  <w14:defaultImageDpi w14:val="300"/>
  <w15:docId w15:val="{B78A361A-CD80-4F7C-9BDE-B9F6EA1F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693F"/>
  </w:style>
  <w:style w:type="paragraph" w:styleId="Nadpis1">
    <w:name w:val="heading 1"/>
    <w:basedOn w:val="Normlny"/>
    <w:next w:val="Normlny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18BF"/>
  </w:style>
  <w:style w:type="paragraph" w:styleId="Pta">
    <w:name w:val="footer"/>
    <w:basedOn w:val="Normlny"/>
    <w:link w:val="Pta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18BF"/>
  </w:style>
  <w:style w:type="paragraph" w:styleId="Bezriadkovania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ov">
    <w:name w:val="Title"/>
    <w:basedOn w:val="Normlny"/>
    <w:next w:val="Normlny"/>
    <w:link w:val="Nzo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ekzoznamu">
    <w:name w:val="List Paragraph"/>
    <w:basedOn w:val="Normlny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A1D8D"/>
  </w:style>
  <w:style w:type="paragraph" w:styleId="Zkladntext2">
    <w:name w:val="Body Text 2"/>
    <w:basedOn w:val="Normlny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A1D8D"/>
  </w:style>
  <w:style w:type="paragraph" w:styleId="Zkladntext3">
    <w:name w:val="Body Text 3"/>
    <w:basedOn w:val="Normlny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A1D8D"/>
    <w:rPr>
      <w:sz w:val="16"/>
      <w:szCs w:val="16"/>
    </w:rPr>
  </w:style>
  <w:style w:type="paragraph" w:styleId="Zoznam">
    <w:name w:val="List"/>
    <w:basedOn w:val="Normlny"/>
    <w:uiPriority w:val="99"/>
    <w:unhideWhenUsed/>
    <w:rsid w:val="00AA1D8D"/>
    <w:pPr>
      <w:ind w:left="360" w:hanging="360"/>
      <w:contextualSpacing/>
    </w:pPr>
  </w:style>
  <w:style w:type="paragraph" w:styleId="Zoznam2">
    <w:name w:val="List 2"/>
    <w:basedOn w:val="Normlny"/>
    <w:uiPriority w:val="99"/>
    <w:unhideWhenUsed/>
    <w:rsid w:val="00326F90"/>
    <w:pPr>
      <w:ind w:left="720" w:hanging="360"/>
      <w:contextualSpacing/>
    </w:pPr>
  </w:style>
  <w:style w:type="paragraph" w:styleId="Zoznam3">
    <w:name w:val="List 3"/>
    <w:basedOn w:val="Normlny"/>
    <w:uiPriority w:val="99"/>
    <w:unhideWhenUsed/>
    <w:rsid w:val="00326F90"/>
    <w:pPr>
      <w:ind w:left="1080" w:hanging="360"/>
      <w:contextualSpacing/>
    </w:pPr>
  </w:style>
  <w:style w:type="paragraph" w:styleId="Zoznamsodrkami">
    <w:name w:val="List Bullet"/>
    <w:basedOn w:val="Normlny"/>
    <w:uiPriority w:val="99"/>
    <w:unhideWhenUsed/>
    <w:rsid w:val="00326F90"/>
    <w:pPr>
      <w:numPr>
        <w:numId w:val="1"/>
      </w:numPr>
      <w:contextualSpacing/>
    </w:pPr>
  </w:style>
  <w:style w:type="paragraph" w:styleId="Zoznamsodrkami2">
    <w:name w:val="List Bullet 2"/>
    <w:basedOn w:val="Normlny"/>
    <w:uiPriority w:val="99"/>
    <w:unhideWhenUsed/>
    <w:rsid w:val="00326F90"/>
    <w:pPr>
      <w:numPr>
        <w:numId w:val="2"/>
      </w:numPr>
      <w:contextualSpacing/>
    </w:pPr>
  </w:style>
  <w:style w:type="paragraph" w:styleId="Zoznamsodrkami3">
    <w:name w:val="List Bullet 3"/>
    <w:basedOn w:val="Normlny"/>
    <w:uiPriority w:val="99"/>
    <w:unhideWhenUsed/>
    <w:rsid w:val="00326F90"/>
    <w:pPr>
      <w:numPr>
        <w:numId w:val="3"/>
      </w:numPr>
      <w:contextualSpacing/>
    </w:pPr>
  </w:style>
  <w:style w:type="paragraph" w:styleId="slovanzoznam">
    <w:name w:val="List Number"/>
    <w:basedOn w:val="Normlny"/>
    <w:uiPriority w:val="99"/>
    <w:unhideWhenUsed/>
    <w:rsid w:val="00326F90"/>
    <w:pPr>
      <w:numPr>
        <w:numId w:val="5"/>
      </w:numPr>
      <w:contextualSpacing/>
    </w:pPr>
  </w:style>
  <w:style w:type="paragraph" w:styleId="slovanzoznam2">
    <w:name w:val="List Number 2"/>
    <w:basedOn w:val="Normlny"/>
    <w:uiPriority w:val="99"/>
    <w:unhideWhenUsed/>
    <w:rsid w:val="0029639D"/>
    <w:pPr>
      <w:numPr>
        <w:numId w:val="6"/>
      </w:numPr>
      <w:contextualSpacing/>
    </w:pPr>
  </w:style>
  <w:style w:type="paragraph" w:styleId="slovanzoznam3">
    <w:name w:val="List Number 3"/>
    <w:basedOn w:val="Normlny"/>
    <w:uiPriority w:val="99"/>
    <w:unhideWhenUsed/>
    <w:rsid w:val="0029639D"/>
    <w:pPr>
      <w:numPr>
        <w:numId w:val="7"/>
      </w:numPr>
      <w:contextualSpacing/>
    </w:pPr>
  </w:style>
  <w:style w:type="paragraph" w:styleId="Pokraovaniezoznamu">
    <w:name w:val="List Continue"/>
    <w:basedOn w:val="Normlny"/>
    <w:uiPriority w:val="99"/>
    <w:unhideWhenUsed/>
    <w:rsid w:val="0029639D"/>
    <w:pPr>
      <w:spacing w:after="120"/>
      <w:ind w:left="360"/>
      <w:contextualSpacing/>
    </w:pPr>
  </w:style>
  <w:style w:type="paragraph" w:styleId="Pokraovaniezoznamu2">
    <w:name w:val="List Continue 2"/>
    <w:basedOn w:val="Normlny"/>
    <w:uiPriority w:val="99"/>
    <w:unhideWhenUsed/>
    <w:rsid w:val="0029639D"/>
    <w:pPr>
      <w:spacing w:after="120"/>
      <w:ind w:left="720"/>
      <w:contextualSpacing/>
    </w:pPr>
  </w:style>
  <w:style w:type="paragraph" w:styleId="Pokraovaniezoznamu3">
    <w:name w:val="List Continue 3"/>
    <w:basedOn w:val="Normlny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Predvolenpsmoodseku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cia">
    <w:name w:val="Quote"/>
    <w:basedOn w:val="Normlny"/>
    <w:next w:val="Normlny"/>
    <w:link w:val="CitciaChar"/>
    <w:uiPriority w:val="29"/>
    <w:qFormat/>
    <w:rsid w:val="00FC693F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Vrazn">
    <w:name w:val="Strong"/>
    <w:basedOn w:val="Predvolenpsmoodseku"/>
    <w:uiPriority w:val="22"/>
    <w:qFormat/>
    <w:rsid w:val="00FC693F"/>
    <w:rPr>
      <w:b/>
      <w:bCs/>
    </w:rPr>
  </w:style>
  <w:style w:type="character" w:styleId="Zvraznenie">
    <w:name w:val="Emphasis"/>
    <w:basedOn w:val="Predvolenpsmoodseku"/>
    <w:uiPriority w:val="20"/>
    <w:qFormat/>
    <w:rsid w:val="00FC693F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C693F"/>
    <w:rPr>
      <w:b/>
      <w:bCs/>
      <w:i/>
      <w:iCs/>
      <w:color w:val="4F81BD" w:themeColor="accent1"/>
    </w:rPr>
  </w:style>
  <w:style w:type="character" w:styleId="Jemnzvraznenie">
    <w:name w:val="Subtle Emphasis"/>
    <w:basedOn w:val="Predvolenpsmoodseku"/>
    <w:uiPriority w:val="19"/>
    <w:qFormat/>
    <w:rsid w:val="00FC693F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qFormat/>
    <w:rsid w:val="00FC693F"/>
    <w:rPr>
      <w:b/>
      <w:bCs/>
      <w:i/>
      <w:iCs/>
      <w:color w:val="4F81BD" w:themeColor="accent1"/>
    </w:rPr>
  </w:style>
  <w:style w:type="character" w:styleId="Jemnodkaz">
    <w:name w:val="Subtle Reference"/>
    <w:basedOn w:val="Predvolenpsmoodseku"/>
    <w:uiPriority w:val="31"/>
    <w:qFormat/>
    <w:rsid w:val="00FC693F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FC693F"/>
    <w:rPr>
      <w:b/>
      <w:b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C693F"/>
    <w:pPr>
      <w:outlineLvl w:val="9"/>
    </w:pPr>
  </w:style>
  <w:style w:type="table" w:styleId="Mriekatabuky">
    <w:name w:val="Table Grid"/>
    <w:basedOn w:val="Normlnatabu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podfarbenie">
    <w:name w:val="Light Shading"/>
    <w:basedOn w:val="Normlnatabu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podfarbeniezvraznenie1">
    <w:name w:val="Light Shading Accent 1"/>
    <w:basedOn w:val="Normlnatabu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etlpodfarbeniezvraznenie2">
    <w:name w:val="Light Shading Accent 2"/>
    <w:basedOn w:val="Normlnatabu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podfarbeniezvraznenie3">
    <w:name w:val="Light Shading Accent 3"/>
    <w:basedOn w:val="Normlnatabu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etlpodfarbeniezvraznenie4">
    <w:name w:val="Light Shading Accent 4"/>
    <w:basedOn w:val="Normlnatabu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etlpodfarbeniezvraznenie5">
    <w:name w:val="Light Shading Accent 5"/>
    <w:basedOn w:val="Normlnatabu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etlpodfarbeniezvraznenie6">
    <w:name w:val="Light Shading Accent 6"/>
    <w:basedOn w:val="Normlnatabu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etlzoznam">
    <w:name w:val="Light List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1">
    <w:name w:val="Light List Accent 1"/>
    <w:basedOn w:val="Normlnatabu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etlzoznamzvraznenie2">
    <w:name w:val="Light List Accent 2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etlzoznamzvraznenie3">
    <w:name w:val="Light List Accent 3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4">
    <w:name w:val="Light List Accent 4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etlzoznamzvraznenie5">
    <w:name w:val="Light List Accent 5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etlzoznamzvraznenie6">
    <w:name w:val="Light List Accent 6"/>
    <w:basedOn w:val="Normlnatabu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etlmrieka">
    <w:name w:val="Light Grid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etlmriekazvraznenie1">
    <w:name w:val="Light Grid Accent 1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mriekazvraznenie2">
    <w:name w:val="Light Grid Accent 2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etlmriekazvraznenie3">
    <w:name w:val="Light Grid Accent 3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etlmriekazvraznenie4">
    <w:name w:val="Light Grid Accent 4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etlmriekazvraznenie5">
    <w:name w:val="Light Grid Accent 5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etlmriekazvraznenie6">
    <w:name w:val="Light Grid Accent 6"/>
    <w:basedOn w:val="Normlnatabu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rednpodfarbenie1">
    <w:name w:val="Medium Shading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1">
    <w:name w:val="Medium Shading 1 Accent 1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2">
    <w:name w:val="Medium Shading 1 Accent 2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3">
    <w:name w:val="Medium Shading 1 Accent 3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4">
    <w:name w:val="Medium Shading 1 Accent 4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1zvraznenie5">
    <w:name w:val="Medium Shading 1 Accent 5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Farebnpodfarbenie1zvraznenie6">
    <w:name w:val="Medium Shading 1 Accent 6"/>
    <w:basedOn w:val="Normlnatabu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rednpodfarbenie2">
    <w:name w:val="Medium Shading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1">
    <w:name w:val="Medium Shading 2 Accent 1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1">
    <w:name w:val="Medium Lis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rednzoznam1zvraznenie1">
    <w:name w:val="Medium List 1 Accent 1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zoznam1zvraznenie2">
    <w:name w:val="Medium List 1 Accent 2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rednzoznam1zvraznenie3">
    <w:name w:val="Medium List 1 Accent 3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rednzoznam1zvraznenie4">
    <w:name w:val="Medium List 1 Accent 4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rednzoznam1zvraznenie5">
    <w:name w:val="Medium List 1 Accent 5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rednzoznam1zvraznenie6">
    <w:name w:val="Medium List 1 Accent 6"/>
    <w:basedOn w:val="Normlnatabu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rednzoznam2">
    <w:name w:val="Medium Lis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2">
    <w:name w:val="Medium List 2 Accent 2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3">
    <w:name w:val="Medium List 2 Accent 3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4">
    <w:name w:val="Medium List 2 Accent 4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5">
    <w:name w:val="Medium List 2 Accent 5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zoznam2zvraznenie6">
    <w:name w:val="Medium List 2 Accent 6"/>
    <w:basedOn w:val="Normlnatabu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rednmrieka1">
    <w:name w:val="Medium Grid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rednmrieka1zvraznenie1">
    <w:name w:val="Medium Grid 1 Accent 1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rednmrieka1zvraznenie2">
    <w:name w:val="Medium Grid 1 Accent 2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rednmrieka1zvraznenie3">
    <w:name w:val="Medium Grid 1 Accent 3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rednmrieka1zvraznenie4">
    <w:name w:val="Medium Grid 1 Accent 4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rednmrieka1zvraznenie5">
    <w:name w:val="Medium Grid 1 Accent 5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rednmrieka1zvraznenie6">
    <w:name w:val="Medium Grid 1 Accent 6"/>
    <w:basedOn w:val="Normlnatabu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rednmrieka2">
    <w:name w:val="Medium Grid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1">
    <w:name w:val="Medium Grid 2 Accent 1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2">
    <w:name w:val="Medium Grid 2 Accent 2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3">
    <w:name w:val="Medium Grid 2 Accent 3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4">
    <w:name w:val="Medium Grid 2 Accent 4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5">
    <w:name w:val="Medium Grid 2 Accent 5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2zvraznenie6">
    <w:name w:val="Medium Grid 2 Accent 6"/>
    <w:basedOn w:val="Normlnatabu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rednmrieka3">
    <w:name w:val="Medium Grid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rednmrieka3zvraznenie1">
    <w:name w:val="Medium Grid 3 Accent 1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rednmrieka3zvraznenie2">
    <w:name w:val="Medium Grid 3 Accent 2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rednmrieka3zvraznenie3">
    <w:name w:val="Medium Grid 3 Accent 3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rednmrieka3zvraznenie5">
    <w:name w:val="Medium Grid 3 Accent 5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mrieka3zvraznenie6">
    <w:name w:val="Medium Grid 3 Accent 6"/>
    <w:basedOn w:val="Normlnatabu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zoznam">
    <w:name w:val="Dark List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zoznamzvraznenie1">
    <w:name w:val="Dark List Accent 1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zoznamzvraznenie2">
    <w:name w:val="Dark List Accent 2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zoznamzvraznenie3">
    <w:name w:val="Dark List Accent 3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zoznamzvraznenie4">
    <w:name w:val="Dark List Accent 4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zoznamzvraznenie5">
    <w:name w:val="Dark List Accent 5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zoznamzvraznenie6">
    <w:name w:val="Dark List Accent 6"/>
    <w:basedOn w:val="Normlnatabu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ebnpodfarbenie">
    <w:name w:val="Colorful Shading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1">
    <w:name w:val="Colorful Shading Accent 1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2">
    <w:name w:val="Colorful Shading Accent 2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3">
    <w:name w:val="Colorful Shading Accent 3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podfarbeniezvraznenie4">
    <w:name w:val="Colorful Shading Accent 4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5">
    <w:name w:val="Colorful Shading Accent 5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podfarbeniezvraznenie6">
    <w:name w:val="Colorful Shading Accent 6"/>
    <w:basedOn w:val="Normlnatabu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ebnzoznam">
    <w:name w:val="Colorful List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ebnzoznamzvraznenie1">
    <w:name w:val="Colorful List Accent 1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ebnzoznamzvraznenie2">
    <w:name w:val="Colorful List Accent 2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ebnzoznamzvraznenie3">
    <w:name w:val="Colorful List Accent 3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ebnzoznamzvraznenie4">
    <w:name w:val="Colorful List Accent 4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ebnzoznamzvraznenie5">
    <w:name w:val="Colorful List Accent 5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ebnzoznamzvraznenie6">
    <w:name w:val="Colorful List Accent 6"/>
    <w:basedOn w:val="Normlnatabu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ebnmrieka">
    <w:name w:val="Colorful Grid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ebnmriekazvraznenie1">
    <w:name w:val="Colorful Grid Accent 1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ebnmriekazvraznenie2">
    <w:name w:val="Colorful Grid Accent 2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ebnmriekazvraznenie3">
    <w:name w:val="Colorful Grid Accent 3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ebnmriekazvraznenie4">
    <w:name w:val="Colorful Grid Accent 4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ebnmriekazvraznenie5">
    <w:name w:val="Colorful Grid Accent 5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ebnmriekazvraznenie6">
    <w:name w:val="Colorful Grid Accent 6"/>
    <w:basedOn w:val="Normlnatabu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prepojenie">
    <w:name w:val="Hyperlink"/>
    <w:basedOn w:val="Predvolenpsmoodseku"/>
    <w:uiPriority w:val="99"/>
    <w:unhideWhenUsed/>
    <w:rsid w:val="00FF4D77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F4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mkd.fhv.uniza.sk/kd21/wp-content/uploads/2024/06/mkd-revue-citovani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Matej Somr</cp:lastModifiedBy>
  <cp:revision>3</cp:revision>
  <dcterms:created xsi:type="dcterms:W3CDTF">2013-12-23T23:15:00Z</dcterms:created>
  <dcterms:modified xsi:type="dcterms:W3CDTF">2024-11-27T19:43:00Z</dcterms:modified>
  <cp:category/>
</cp:coreProperties>
</file>